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Lista de Valores Essenciais para Mentores</w:t>
      </w:r>
    </w:p>
    <w:p>
      <w:r>
        <w:t>Os valores são princípios que orientam nossas ações e decisões. Identificar os seus valores essenciais como mentor pode te ajudar a atuar com mais intencionalidade, clareza e propósito. Abaixo, escolha até 5 valores que mais refletem sua atuação como mentor.</w:t>
      </w:r>
    </w:p>
    <w:p>
      <w:r>
        <w:t>[ ] Autenticidade</w:t>
      </w:r>
    </w:p>
    <w:p>
      <w:r>
        <w:t>[ ] Coragem</w:t>
      </w:r>
    </w:p>
    <w:p>
      <w:r>
        <w:t>[ ] Compaixão</w:t>
      </w:r>
    </w:p>
    <w:p>
      <w:r>
        <w:t>[ ] Justiça</w:t>
      </w:r>
    </w:p>
    <w:p>
      <w:r>
        <w:t>[ ] Resiliência</w:t>
      </w:r>
    </w:p>
    <w:p>
      <w:r>
        <w:t>[ ] Sabedoria</w:t>
      </w:r>
    </w:p>
    <w:p>
      <w:r>
        <w:t>[ ] Autonomia</w:t>
      </w:r>
    </w:p>
    <w:p>
      <w:r>
        <w:t>[ ] Empatia</w:t>
      </w:r>
    </w:p>
    <w:p>
      <w:r>
        <w:t>[ ] Gratidão</w:t>
      </w:r>
    </w:p>
    <w:p>
      <w:r>
        <w:t>[ ] Alegria</w:t>
      </w:r>
    </w:p>
    <w:p>
      <w:r>
        <w:t>[ ] Integridade</w:t>
      </w:r>
    </w:p>
    <w:p>
      <w:r>
        <w:t>[ ] Generosidade</w:t>
      </w:r>
    </w:p>
    <w:p>
      <w:r>
        <w:t>[ ] Lealdade</w:t>
      </w:r>
    </w:p>
    <w:p>
      <w:r>
        <w:t>[ ] Confiança</w:t>
      </w:r>
    </w:p>
    <w:p>
      <w:r>
        <w:t>[ ] Perseverança</w:t>
      </w:r>
    </w:p>
    <w:p>
      <w:r>
        <w:t>[ ] Cuidado</w:t>
      </w:r>
    </w:p>
    <w:p>
      <w:r>
        <w:t>[ ] Paciência</w:t>
      </w:r>
    </w:p>
    <w:p>
      <w:r>
        <w:t>[ ] Espiritualidade</w:t>
      </w:r>
    </w:p>
    <w:p>
      <w:r>
        <w:t>[ ] Disciplina</w:t>
      </w:r>
    </w:p>
    <w:p>
      <w:r>
        <w:t>[ ] Criatividade</w:t>
      </w:r>
    </w:p>
    <w:p>
      <w:r>
        <w:t>[ ] Flexibilidade</w:t>
      </w:r>
    </w:p>
    <w:p>
      <w:r>
        <w:t>[ ] Liberdade</w:t>
      </w:r>
    </w:p>
    <w:p>
      <w:r>
        <w:t>[ ] Colaboração</w:t>
      </w:r>
    </w:p>
    <w:p>
      <w:r>
        <w:t>[ ] Serviço</w:t>
      </w:r>
    </w:p>
    <w:p>
      <w:r>
        <w:t>[ ] Curiosidade</w:t>
      </w:r>
    </w:p>
    <w:p>
      <w:r>
        <w:t>[ ] Amor</w:t>
      </w:r>
    </w:p>
    <w:p>
      <w:r>
        <w:t>[ ] Transparência</w:t>
      </w:r>
    </w:p>
    <w:p>
      <w:r>
        <w:t>[ ] Iniciativa</w:t>
      </w:r>
    </w:p>
    <w:p>
      <w:r>
        <w:t>[ ] Responsabilidade</w:t>
      </w:r>
    </w:p>
    <w:p>
      <w:r>
        <w:t>[ ] Equilíbrio</w:t>
      </w:r>
    </w:p>
    <w:p>
      <w:r>
        <w:br/>
        <w:t>Agora, reflita sobre cada valor escolhido:</w:t>
      </w:r>
    </w:p>
    <w:p>
      <w:r>
        <w:t>• O que esse valor representa para você?</w:t>
      </w:r>
    </w:p>
    <w:p>
      <w:r>
        <w:t>• Em que situações ele aparece na sua vida ou nas mentorias?</w:t>
      </w:r>
    </w:p>
    <w:p>
      <w:r>
        <w:t>• Como ele pode te ajudar a tomar decisões mais alinhadas ao seu propósito?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